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94" w:rsidRDefault="003A589F" w:rsidP="009F608D">
      <w:pPr>
        <w:pStyle w:val="Tytu"/>
        <w:tabs>
          <w:tab w:val="left" w:pos="3500"/>
        </w:tabs>
        <w:spacing w:line="480" w:lineRule="auto"/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5B802442" wp14:editId="5DFBD7BC">
            <wp:simplePos x="0" y="0"/>
            <wp:positionH relativeFrom="column">
              <wp:posOffset>24765</wp:posOffset>
            </wp:positionH>
            <wp:positionV relativeFrom="paragraph">
              <wp:posOffset>-124460</wp:posOffset>
            </wp:positionV>
            <wp:extent cx="647065" cy="667385"/>
            <wp:effectExtent l="0" t="0" r="635" b="0"/>
            <wp:wrapTight wrapText="bothSides">
              <wp:wrapPolygon edited="0">
                <wp:start x="4451" y="0"/>
                <wp:lineTo x="0" y="3699"/>
                <wp:lineTo x="0" y="11715"/>
                <wp:lineTo x="636" y="17880"/>
                <wp:lineTo x="11447" y="20963"/>
                <wp:lineTo x="14626" y="20963"/>
                <wp:lineTo x="15262" y="19730"/>
                <wp:lineTo x="20985" y="16647"/>
                <wp:lineTo x="20985" y="3083"/>
                <wp:lineTo x="20349" y="1850"/>
                <wp:lineTo x="16534" y="0"/>
                <wp:lineTo x="4451" y="0"/>
              </wp:wrapPolygon>
            </wp:wrapTight>
            <wp:docPr id="9" name="Obraz 3" descr="C:\Users\Ania\AppData\Local\Microsoft\Windows\Temporary Internet Files\Content.IE5\CXABBVED\MC9003188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a\AppData\Local\Microsoft\Windows\Temporary Internet Files\Content.IE5\CXABBVED\MC90031888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706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605F" w:rsidRPr="009A605F">
        <w:rPr>
          <w:b/>
          <w:color w:val="215868"/>
          <w:sz w:val="48"/>
          <w:szCs w:val="48"/>
        </w:rPr>
        <w:t xml:space="preserve"> </w:t>
      </w:r>
      <w:r w:rsidR="009A605F" w:rsidRPr="00076A0C">
        <w:rPr>
          <w:b/>
          <w:color w:val="215868"/>
          <w:sz w:val="48"/>
          <w:szCs w:val="48"/>
        </w:rPr>
        <w:t>Zadani</w:t>
      </w:r>
      <w:r w:rsidR="00194A41">
        <w:rPr>
          <w:b/>
          <w:color w:val="215868"/>
          <w:sz w:val="48"/>
          <w:szCs w:val="48"/>
        </w:rPr>
        <w:t>e</w:t>
      </w:r>
      <w:r w:rsidR="009A605F" w:rsidRPr="00076A0C">
        <w:rPr>
          <w:b/>
          <w:color w:val="215868"/>
          <w:sz w:val="48"/>
          <w:szCs w:val="48"/>
        </w:rPr>
        <w:t>:</w:t>
      </w:r>
    </w:p>
    <w:p w:rsidR="003C2087" w:rsidRPr="003C2087" w:rsidRDefault="003C2087" w:rsidP="003C2087">
      <w:pPr>
        <w:rPr>
          <w:lang w:eastAsia="pl-PL"/>
        </w:rPr>
      </w:pPr>
    </w:p>
    <w:p w:rsidR="009976B4" w:rsidRDefault="009976B4" w:rsidP="006E2C78">
      <w:pPr>
        <w:pStyle w:val="Akapitzlist"/>
        <w:numPr>
          <w:ilvl w:val="0"/>
          <w:numId w:val="12"/>
        </w:numPr>
        <w:tabs>
          <w:tab w:val="left" w:pos="709"/>
        </w:tabs>
        <w:spacing w:after="0" w:line="360" w:lineRule="auto"/>
        <w:ind w:right="425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>Ania</w:t>
      </w:r>
      <w:r w:rsidR="006E2C78"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 idzie z 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>Kasią</w:t>
      </w:r>
      <w:r w:rsidR="006E2C78" w:rsidRPr="006E2C78"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 do kina. 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>Ania ma 26 zł a Kasia 25 zł.</w:t>
      </w:r>
    </w:p>
    <w:p w:rsidR="00335E18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w:drawing>
          <wp:anchor distT="0" distB="0" distL="114300" distR="114300" simplePos="0" relativeHeight="251670528" behindDoc="0" locked="0" layoutInCell="1" allowOverlap="1" wp14:anchorId="1CB80F61" wp14:editId="5C32BBDA">
            <wp:simplePos x="0" y="0"/>
            <wp:positionH relativeFrom="column">
              <wp:posOffset>3185160</wp:posOffset>
            </wp:positionH>
            <wp:positionV relativeFrom="paragraph">
              <wp:posOffset>1068705</wp:posOffset>
            </wp:positionV>
            <wp:extent cx="2733675" cy="2733675"/>
            <wp:effectExtent l="0" t="0" r="9525" b="9525"/>
            <wp:wrapNone/>
            <wp:docPr id="25" name="Obraz 25" descr="C:\Users\Ania\AppData\Local\Microsoft\Windows\Temporary Internet Files\Content.IE5\AKSHKWQ7\MP9004095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ia\AppData\Local\Microsoft\Windows\Temporary Internet Files\Content.IE5\AKSHKWQ7\MP900409575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Bilet ulgowy kosztuje 12 zł a normalny jest o 6 zł droższy. Kasia ma ze sobą legitymację, więc może kupić  bilet ulgowy.  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br/>
        <w:t xml:space="preserve">Ania musi kupić cały – </w:t>
      </w:r>
      <w:r w:rsidRPr="009976B4">
        <w:rPr>
          <w:rFonts w:ascii="Cambria" w:eastAsia="Times New Roman" w:hAnsi="Cambria"/>
          <w:b/>
          <w:color w:val="215868"/>
          <w:kern w:val="28"/>
          <w:sz w:val="28"/>
          <w:szCs w:val="32"/>
        </w:rPr>
        <w:t>ile zapłaci za bilet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? </w:t>
      </w:r>
    </w:p>
    <w:p w:rsidR="009976B4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Czy za resztę </w:t>
      </w:r>
      <w:r w:rsidR="00335E18">
        <w:rPr>
          <w:rFonts w:ascii="Cambria" w:eastAsia="Times New Roman" w:hAnsi="Cambria"/>
          <w:color w:val="215868"/>
          <w:kern w:val="28"/>
          <w:sz w:val="28"/>
          <w:szCs w:val="32"/>
        </w:rPr>
        <w:t>dziewczyny mogą</w:t>
      </w:r>
      <w:r>
        <w:rPr>
          <w:rFonts w:ascii="Cambria" w:eastAsia="Times New Roman" w:hAnsi="Cambria"/>
          <w:color w:val="215868"/>
          <w:kern w:val="28"/>
          <w:sz w:val="28"/>
          <w:szCs w:val="32"/>
        </w:rPr>
        <w:t xml:space="preserve"> kupić colę i popcorn?</w:t>
      </w:r>
    </w:p>
    <w:p w:rsidR="009976B4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w:drawing>
          <wp:anchor distT="0" distB="0" distL="114300" distR="114300" simplePos="0" relativeHeight="251672576" behindDoc="0" locked="0" layoutInCell="1" allowOverlap="1" wp14:anchorId="199EE1C4" wp14:editId="7F47DA2A">
            <wp:simplePos x="0" y="0"/>
            <wp:positionH relativeFrom="column">
              <wp:posOffset>241935</wp:posOffset>
            </wp:positionH>
            <wp:positionV relativeFrom="paragraph">
              <wp:posOffset>46990</wp:posOffset>
            </wp:positionV>
            <wp:extent cx="1962150" cy="1962150"/>
            <wp:effectExtent l="0" t="0" r="0" b="0"/>
            <wp:wrapNone/>
            <wp:docPr id="27" name="Obraz 27" descr="C:\Users\Ania\AppData\Local\Microsoft\Windows\Temporary Internet Files\Content.IE5\SI614T7F\MP90042229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nia\AppData\Local\Microsoft\Windows\Temporary Internet Files\Content.IE5\SI614T7F\MP900422291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76B4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9976B4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9976B4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9976B4" w:rsidRDefault="009976B4" w:rsidP="009976B4">
      <w:pPr>
        <w:pStyle w:val="Akapitzlist"/>
        <w:tabs>
          <w:tab w:val="left" w:pos="709"/>
        </w:tabs>
        <w:spacing w:after="0" w:line="360" w:lineRule="auto"/>
        <w:ind w:left="360" w:right="425" w:firstLine="0"/>
        <w:rPr>
          <w:rFonts w:ascii="Cambria" w:eastAsia="Times New Roman" w:hAnsi="Cambria"/>
          <w:color w:val="215868"/>
          <w:kern w:val="28"/>
          <w:sz w:val="28"/>
          <w:szCs w:val="32"/>
        </w:rPr>
      </w:pPr>
    </w:p>
    <w:p w:rsidR="00723E7A" w:rsidRPr="006E2C78" w:rsidRDefault="00335E18" w:rsidP="006E2C78">
      <w:pPr>
        <w:pStyle w:val="Akapitzlist"/>
        <w:tabs>
          <w:tab w:val="left" w:pos="709"/>
        </w:tabs>
        <w:spacing w:after="0" w:line="360" w:lineRule="auto"/>
        <w:ind w:left="360" w:right="425" w:firstLine="0"/>
        <w:jc w:val="center"/>
        <w:rPr>
          <w:rFonts w:ascii="Cambria" w:eastAsia="Times New Roman" w:hAnsi="Cambria"/>
          <w:color w:val="215868"/>
          <w:kern w:val="28"/>
          <w:sz w:val="28"/>
          <w:szCs w:val="32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w:drawing>
          <wp:anchor distT="0" distB="0" distL="114300" distR="114300" simplePos="0" relativeHeight="251675648" behindDoc="0" locked="0" layoutInCell="1" allowOverlap="1" wp14:anchorId="2B2A4705" wp14:editId="0FF3608A">
            <wp:simplePos x="0" y="0"/>
            <wp:positionH relativeFrom="column">
              <wp:posOffset>1613535</wp:posOffset>
            </wp:positionH>
            <wp:positionV relativeFrom="paragraph">
              <wp:posOffset>2347595</wp:posOffset>
            </wp:positionV>
            <wp:extent cx="3324225" cy="2661285"/>
            <wp:effectExtent l="361950" t="323850" r="428625" b="348615"/>
            <wp:wrapNone/>
            <wp:docPr id="20" name="Obraz 20" descr="C:\Users\Ania\AppData\Local\Microsoft\Windows\Temporary Internet Files\Content.IE5\CXABBVED\MP9003992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ia\AppData\Local\Microsoft\Windows\Temporary Internet Files\Content.IE5\CXABBVED\MP900399275[1]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6612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4559"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BE5150" wp14:editId="1242264F">
                <wp:simplePos x="0" y="0"/>
                <wp:positionH relativeFrom="column">
                  <wp:posOffset>1223010</wp:posOffset>
                </wp:positionH>
                <wp:positionV relativeFrom="paragraph">
                  <wp:posOffset>17145</wp:posOffset>
                </wp:positionV>
                <wp:extent cx="1552575" cy="971550"/>
                <wp:effectExtent l="0" t="0" r="28575" b="19050"/>
                <wp:wrapNone/>
                <wp:docPr id="28" name="Schemat blokowy: taśma dziurkowan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9715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76B4" w:rsidRPr="009976B4" w:rsidRDefault="009976B4" w:rsidP="009976B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Cola</w:t>
                            </w:r>
                            <w:r w:rsidRPr="009976B4">
                              <w:rPr>
                                <w:sz w:val="28"/>
                              </w:rPr>
                              <w:t xml:space="preserve"> </w:t>
                            </w:r>
                            <w:r w:rsidRPr="00F14559">
                              <w:rPr>
                                <w:b/>
                                <w:sz w:val="40"/>
                              </w:rPr>
                              <w:t>5</w:t>
                            </w:r>
                            <w:r w:rsidRPr="009976B4">
                              <w:rPr>
                                <w:sz w:val="28"/>
                              </w:rPr>
                              <w:t xml:space="preserve"> zł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Schemat blokowy: taśma dziurkowana 28" o:spid="_x0000_s1026" type="#_x0000_t122" style="position:absolute;left:0;text-align:left;margin-left:96.3pt;margin-top:1.35pt;width:122.25pt;height:76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" fillcolor="#8064a2 [3207]" strokecolor="#3f3151 [1607]" strokeweight="2pt">
                <v:textbox>
                  <w:txbxContent>
                    <w:p w:rsidR="009976B4" w:rsidRPr="009976B4" w:rsidRDefault="009976B4" w:rsidP="009976B4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Cola</w:t>
                      </w:r>
                      <w:r w:rsidRPr="009976B4">
                        <w:rPr>
                          <w:sz w:val="28"/>
                        </w:rPr>
                        <w:t xml:space="preserve"> </w:t>
                      </w:r>
                      <w:r w:rsidRPr="00F14559">
                        <w:rPr>
                          <w:b/>
                          <w:sz w:val="40"/>
                        </w:rPr>
                        <w:t>5</w:t>
                      </w:r>
                      <w:r w:rsidRPr="009976B4">
                        <w:rPr>
                          <w:sz w:val="28"/>
                        </w:rPr>
                        <w:t xml:space="preserve"> zł</w:t>
                      </w:r>
                    </w:p>
                  </w:txbxContent>
                </v:textbox>
              </v:shape>
            </w:pict>
          </mc:Fallback>
        </mc:AlternateContent>
      </w:r>
      <w:r w:rsidR="00F14559">
        <w:rPr>
          <w:rFonts w:ascii="Cambria" w:eastAsia="Times New Roman" w:hAnsi="Cambria"/>
          <w:noProof/>
          <w:color w:val="215868"/>
          <w:kern w:val="28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C459AD" wp14:editId="1DB1056F">
                <wp:simplePos x="0" y="0"/>
                <wp:positionH relativeFrom="column">
                  <wp:posOffset>4366260</wp:posOffset>
                </wp:positionH>
                <wp:positionV relativeFrom="paragraph">
                  <wp:posOffset>445770</wp:posOffset>
                </wp:positionV>
                <wp:extent cx="1552575" cy="971550"/>
                <wp:effectExtent l="0" t="0" r="28575" b="19050"/>
                <wp:wrapNone/>
                <wp:docPr id="26" name="Schemat blokowy: taśma dziurkowan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9715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76B4" w:rsidRPr="009976B4" w:rsidRDefault="009976B4" w:rsidP="009976B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976B4">
                              <w:rPr>
                                <w:sz w:val="28"/>
                              </w:rPr>
                              <w:t xml:space="preserve">Duży popcorn </w:t>
                            </w:r>
                            <w:r w:rsidRPr="00F14559">
                              <w:rPr>
                                <w:b/>
                                <w:sz w:val="40"/>
                              </w:rPr>
                              <w:t>7</w:t>
                            </w:r>
                            <w:r w:rsidRPr="009976B4">
                              <w:rPr>
                                <w:sz w:val="28"/>
                              </w:rPr>
                              <w:t xml:space="preserve"> zł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chemat blokowy: taśma dziurkowana 26" o:spid="_x0000_s1027" type="#_x0000_t122" style="position:absolute;left:0;text-align:left;margin-left:343.8pt;margin-top:35.1pt;width:122.25pt;height:7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" fillcolor="#8064a2 [3207]" strokecolor="#3f3151 [1607]" strokeweight="2pt">
                <v:textbox>
                  <w:txbxContent>
                    <w:p w:rsidR="009976B4" w:rsidRPr="009976B4" w:rsidRDefault="009976B4" w:rsidP="009976B4">
                      <w:pPr>
                        <w:jc w:val="center"/>
                        <w:rPr>
                          <w:sz w:val="28"/>
                        </w:rPr>
                      </w:pPr>
                      <w:r w:rsidRPr="009976B4">
                        <w:rPr>
                          <w:sz w:val="28"/>
                        </w:rPr>
                        <w:t xml:space="preserve">Duży popcorn </w:t>
                      </w:r>
                      <w:r w:rsidRPr="00F14559">
                        <w:rPr>
                          <w:b/>
                          <w:sz w:val="40"/>
                        </w:rPr>
                        <w:t>7</w:t>
                      </w:r>
                      <w:r w:rsidRPr="009976B4">
                        <w:rPr>
                          <w:sz w:val="28"/>
                        </w:rPr>
                        <w:t xml:space="preserve"> zł</w:t>
                      </w:r>
                    </w:p>
                  </w:txbxContent>
                </v:textbox>
              </v:shape>
            </w:pict>
          </mc:Fallback>
        </mc:AlternateContent>
      </w:r>
      <w:r w:rsidR="00573FF0" w:rsidRPr="00573FF0">
        <w:rPr>
          <w:noProof/>
        </w:rPr>
        <w:drawing>
          <wp:anchor distT="0" distB="0" distL="114300" distR="114300" simplePos="0" relativeHeight="251659264" behindDoc="1" locked="0" layoutInCell="1" allowOverlap="1" wp14:anchorId="203EC7ED" wp14:editId="2388A4E5">
            <wp:simplePos x="0" y="0"/>
            <wp:positionH relativeFrom="column">
              <wp:posOffset>-5147945</wp:posOffset>
            </wp:positionH>
            <wp:positionV relativeFrom="paragraph">
              <wp:posOffset>7009130</wp:posOffset>
            </wp:positionV>
            <wp:extent cx="4572000" cy="1104900"/>
            <wp:effectExtent l="0" t="0" r="0" b="0"/>
            <wp:wrapNone/>
            <wp:docPr id="7" name="Obraz 2" descr="C:\Users\Ania\AppData\Local\Microsoft\Windows\Temporary Internet Files\Content.IE5\CXABBVED\MC9003983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a\AppData\Local\Microsoft\Windows\Temporary Internet Files\Content.IE5\CXABBVED\MC900398343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 w:rsidRPr="00573FF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94624B" wp14:editId="7B8BCC5B">
                <wp:simplePos x="0" y="0"/>
                <wp:positionH relativeFrom="column">
                  <wp:posOffset>-6372225</wp:posOffset>
                </wp:positionH>
                <wp:positionV relativeFrom="paragraph">
                  <wp:posOffset>3396615</wp:posOffset>
                </wp:positionV>
                <wp:extent cx="3467100" cy="1877060"/>
                <wp:effectExtent l="285750" t="57150" r="76200" b="63754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877060"/>
                        </a:xfrm>
                        <a:prstGeom prst="wedgeEllipseCallout">
                          <a:avLst>
                            <a:gd name="adj1" fmla="val -51792"/>
                            <a:gd name="adj2" fmla="val 73106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 algn="ctr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Wskazówka:</w:t>
                            </w:r>
                          </w:p>
                          <w:p w:rsidR="003A589F" w:rsidRPr="00A4270F" w:rsidRDefault="003A589F" w:rsidP="00573FF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</w:rPr>
                              <w:t>powiąż z iloczynem i ilorazem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7" o:spid="_x0000_s1028" type="#_x0000_t63" style="position:absolute;left:0;text-align:left;margin-left:-501.75pt;margin-top:267.45pt;width:273pt;height:14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" adj="-387,26591" fillcolor="#4bacc6 [3208]" strokecolor="#4bacc6 [3208]" strokeweight="10pt">
                <v:stroke linestyle="thinThin"/>
                <v:shadow color="#868686"/>
                <v:textbox>
                  <w:txbxContent>
                    <w:p w:rsid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Wskazówka:</w:t>
                      </w:r>
                    </w:p>
                    <w:p w:rsidR="003A589F" w:rsidRPr="00A4270F" w:rsidRDefault="003A589F" w:rsidP="00573FF0">
                      <w:pPr>
                        <w:jc w:val="center"/>
                        <w:rPr>
                          <w:color w:val="FFFFFF" w:themeColor="background1"/>
                          <w:sz w:val="36"/>
                        </w:rPr>
                      </w:pPr>
                      <w:r>
                        <w:rPr>
                          <w:color w:val="FFFFFF" w:themeColor="background1"/>
                          <w:sz w:val="36"/>
                        </w:rPr>
                        <w:t>powiąż z iloczynem i ilorazem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3E7A" w:rsidRPr="006E2C78" w:rsidSect="006E2C78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851" w:right="1134" w:bottom="709" w:left="1134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D6F" w:rsidRDefault="00765D6F">
      <w:pPr>
        <w:spacing w:after="0" w:line="240" w:lineRule="auto"/>
      </w:pPr>
      <w:r>
        <w:separator/>
      </w:r>
    </w:p>
  </w:endnote>
  <w:endnote w:type="continuationSeparator" w:id="0">
    <w:p w:rsidR="00765D6F" w:rsidRDefault="0076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0E" w:rsidRDefault="003A589F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41E5304" wp14:editId="3A63816B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7543800" cy="1652270"/>
          <wp:effectExtent l="0" t="0" r="0" b="5080"/>
          <wp:wrapNone/>
          <wp:docPr id="22" name="Obraz 2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68ABDB" wp14:editId="4895BD0F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2700" t="9525" r="11430" b="2286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C2D69B"/>
                          </a:gs>
                          <a:gs pos="50000">
                            <a:srgbClr val="9BBB59"/>
                          </a:gs>
                          <a:gs pos="100000">
                            <a:srgbClr val="C2D69B"/>
                          </a:gs>
                        </a:gsLst>
                        <a:lin ang="5400000" scaled="1"/>
                      </a:gradFill>
                      <a:ln w="12700" algn="ctr">
                        <a:solidFill>
                          <a:srgbClr val="9BBB59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/>
                        </a:outerShdw>
                      </a:effectLst>
                    </wps:spPr>
                    <wps:txbx>
                      <w:txbxContent>
                        <w:p w:rsidR="00B2641F" w:rsidRDefault="00B2641F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" fillcolor="#c2d69b" strokecolor="#9bbb59" strokeweight="1pt">
              <v:fill color2="#9bbb59" focus="50%" type="gradient"/>
              <v:shadow on="t" color="#4e6128" offset="1pt"/>
              <v:path arrowok="t"/>
              <v:textbox>
                <w:txbxContent>
                  <w:p w:rsidR="00B2641F" w:rsidRDefault="00B2641F" w:rsidP="00B20E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A6E" w:rsidRDefault="003A589F" w:rsidP="00391A6E">
    <w:pPr>
      <w:pStyle w:val="Stopka"/>
      <w:ind w:hanging="99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0E4B817" wp14:editId="517710B6">
          <wp:simplePos x="0" y="0"/>
          <wp:positionH relativeFrom="column">
            <wp:posOffset>-768350</wp:posOffset>
          </wp:positionH>
          <wp:positionV relativeFrom="paragraph">
            <wp:posOffset>-1257935</wp:posOffset>
          </wp:positionV>
          <wp:extent cx="6772275" cy="1652270"/>
          <wp:effectExtent l="0" t="0" r="9525" b="5080"/>
          <wp:wrapNone/>
          <wp:docPr id="21" name="Obraz 21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165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D6F" w:rsidRDefault="00765D6F">
      <w:pPr>
        <w:spacing w:after="0" w:line="240" w:lineRule="auto"/>
      </w:pPr>
      <w:r>
        <w:separator/>
      </w:r>
    </w:p>
  </w:footnote>
  <w:footnote w:type="continuationSeparator" w:id="0">
    <w:p w:rsidR="00765D6F" w:rsidRDefault="0076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DE7150" wp14:editId="75ADE64C">
              <wp:simplePos x="0" y="0"/>
              <wp:positionH relativeFrom="page">
                <wp:posOffset>6946265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6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2C4363" w:rsidRDefault="005574C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333333"/>
                              <w:sz w:val="24"/>
                              <w:szCs w:val="24"/>
                            </w:rPr>
                            <w:t>Systemy zapisywania liczb</w:t>
                          </w:r>
                          <w:r w:rsidR="00367BD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A45772" w:rsidRPr="002C4363">
                            <w:rPr>
                              <w:color w:val="FFFFFF"/>
                            </w:rPr>
                            <w:t xml:space="preserve"> </w:t>
                          </w:r>
                          <w:r w:rsidR="00A45772">
                            <w:rPr>
                              <w:color w:val="FFFFFF"/>
                            </w:rPr>
                            <w:t xml:space="preserve"> </w:t>
                          </w:r>
                          <w:r w:rsidR="00B2641F" w:rsidRPr="002C4363">
                            <w:rPr>
                              <w:color w:val="FFFFFF"/>
                            </w:rPr>
                            <w:t>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9" type="#_x0000_t202" style="position:absolute;margin-left:546.95pt;margin-top:231.5pt;width:32.25pt;height:378.9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5574CF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rFonts w:ascii="Times New Roman" w:hAnsi="Times New Roman"/>
                        <w:color w:val="333333"/>
                        <w:sz w:val="24"/>
                        <w:szCs w:val="24"/>
                      </w:rPr>
                      <w:t>Systemy zapisywania liczb</w:t>
                    </w:r>
                    <w:r w:rsidR="00367BD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A45772" w:rsidRPr="002C4363">
                      <w:rPr>
                        <w:color w:val="FFFFFF"/>
                      </w:rPr>
                      <w:t xml:space="preserve"> </w:t>
                    </w:r>
                    <w:r w:rsidR="00A45772">
                      <w:rPr>
                        <w:color w:val="FFFFFF"/>
                      </w:rPr>
                      <w:t xml:space="preserve"> </w:t>
                    </w:r>
                    <w:r w:rsidR="00B2641F" w:rsidRPr="002C4363">
                      <w:rPr>
                        <w:color w:val="FFFFFF"/>
                      </w:rPr>
                      <w:t>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B68E274" wp14:editId="71C444E5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30" style="position:absolute;margin-left:541.75pt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AcIyJL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193ED58" wp14:editId="73050F06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31" style="position:absolute;margin-left:541.75pt;margin-top:0;width:53.6pt;height:841.9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A589F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82D3BF" wp14:editId="3D02246C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6F45E2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Odejmowanie pamięciowe</w:t>
                          </w:r>
                          <w:r w:rsidR="00B2641F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="00B2641F"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="00B2641F"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3" type="#_x0000_t202" style="position:absolute;margin-left:552.2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iHi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EfCb2X1CAxWEggGNIUhBwe7&#10;R0sQB5gZGdbf91QxjNqPAj5lEhJih4wTyHwZgaDONdtzDRVlI2EUGYym49pMg2nfK75rINj0x4S8&#10;hs9Tc8dr+8umxACUFWAuOHhPM8wOnnPZWT1P2tUv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EjyIeK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6F45E2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Odejmowanie pamięciowe</w:t>
                    </w:r>
                    <w:r w:rsidR="00B2641F"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="00B2641F"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="00B2641F"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63C1B81" wp14:editId="1AF7D64B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0E1A" w:rsidRDefault="00B20E1A" w:rsidP="00B20E1A">
                          <w:pPr>
                            <w:rPr>
                              <w:rFonts w:eastAsia="Times New Roman"/>
                            </w:rPr>
                          </w:pPr>
                        </w:p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4" style="position:absolute;margin-left:541.75pt;margin-top:0;width:53.6pt;height:84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Zs0mDncCAADu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0E1A" w:rsidRDefault="00B20E1A" w:rsidP="00B20E1A">
                    <w:pPr>
                      <w:rPr>
                        <w:rFonts w:eastAsia="Times New Roman"/>
                      </w:rPr>
                    </w:pPr>
                  </w:p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5">
    <w:nsid w:val="00643D31"/>
    <w:multiLevelType w:val="hybridMultilevel"/>
    <w:tmpl w:val="44085A68"/>
    <w:lvl w:ilvl="0" w:tplc="577C9A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E36C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22E3A8A"/>
    <w:multiLevelType w:val="hybridMultilevel"/>
    <w:tmpl w:val="0D3CF18C"/>
    <w:lvl w:ilvl="0" w:tplc="26F02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7030A0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EF2BC8"/>
    <w:multiLevelType w:val="hybridMultilevel"/>
    <w:tmpl w:val="76D8A94C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AF30F6"/>
    <w:multiLevelType w:val="hybridMultilevel"/>
    <w:tmpl w:val="EECA4554"/>
    <w:lvl w:ilvl="0" w:tplc="34BEA7F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2CDB2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560E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4C2A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E4F61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0ACA9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4CDDC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C26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500E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CA20AC"/>
    <w:multiLevelType w:val="hybridMultilevel"/>
    <w:tmpl w:val="611CC8C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A12A7"/>
    <w:multiLevelType w:val="hybridMultilevel"/>
    <w:tmpl w:val="8C5AE84A"/>
    <w:lvl w:ilvl="0" w:tplc="BBDC690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E36C0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662E78"/>
    <w:multiLevelType w:val="hybridMultilevel"/>
    <w:tmpl w:val="E6668838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904F4"/>
    <w:multiLevelType w:val="hybridMultilevel"/>
    <w:tmpl w:val="51BAB2E6"/>
    <w:lvl w:ilvl="0" w:tplc="4044B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E36C0A"/>
      </w:rPr>
    </w:lvl>
    <w:lvl w:ilvl="1" w:tplc="BBDC690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E36C0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83B1C"/>
    <w:multiLevelType w:val="hybridMultilevel"/>
    <w:tmpl w:val="5F06F168"/>
    <w:lvl w:ilvl="0" w:tplc="7BC0DA8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26F02EB4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7030A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9F6E53"/>
    <w:multiLevelType w:val="hybridMultilevel"/>
    <w:tmpl w:val="553A2954"/>
    <w:lvl w:ilvl="0" w:tplc="23E6970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030A0"/>
        <w:sz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49">
      <o:colormru v:ext="edit" colors="#6f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06703"/>
    <w:rsid w:val="000242FB"/>
    <w:rsid w:val="00026B64"/>
    <w:rsid w:val="000335B4"/>
    <w:rsid w:val="00057357"/>
    <w:rsid w:val="00061311"/>
    <w:rsid w:val="00071C70"/>
    <w:rsid w:val="00076A0C"/>
    <w:rsid w:val="000971A1"/>
    <w:rsid w:val="000C43E8"/>
    <w:rsid w:val="000D1D6A"/>
    <w:rsid w:val="000E7550"/>
    <w:rsid w:val="00162F6D"/>
    <w:rsid w:val="00164479"/>
    <w:rsid w:val="001749F4"/>
    <w:rsid w:val="00190708"/>
    <w:rsid w:val="001914FB"/>
    <w:rsid w:val="00194A41"/>
    <w:rsid w:val="001A18F1"/>
    <w:rsid w:val="001B3C03"/>
    <w:rsid w:val="00200894"/>
    <w:rsid w:val="002011E6"/>
    <w:rsid w:val="00216359"/>
    <w:rsid w:val="00237873"/>
    <w:rsid w:val="002843F1"/>
    <w:rsid w:val="002B424A"/>
    <w:rsid w:val="002C2BC9"/>
    <w:rsid w:val="002C4363"/>
    <w:rsid w:val="002E7CAF"/>
    <w:rsid w:val="003012F8"/>
    <w:rsid w:val="003245E6"/>
    <w:rsid w:val="00335D2A"/>
    <w:rsid w:val="00335E18"/>
    <w:rsid w:val="003367CA"/>
    <w:rsid w:val="0036692F"/>
    <w:rsid w:val="00367BDF"/>
    <w:rsid w:val="00384396"/>
    <w:rsid w:val="0038484B"/>
    <w:rsid w:val="0038487C"/>
    <w:rsid w:val="00384986"/>
    <w:rsid w:val="00386D66"/>
    <w:rsid w:val="00391A6E"/>
    <w:rsid w:val="003A589F"/>
    <w:rsid w:val="003B51C4"/>
    <w:rsid w:val="003C2087"/>
    <w:rsid w:val="00456B46"/>
    <w:rsid w:val="00483427"/>
    <w:rsid w:val="0048674D"/>
    <w:rsid w:val="00495CF1"/>
    <w:rsid w:val="00524E3C"/>
    <w:rsid w:val="00525657"/>
    <w:rsid w:val="00526002"/>
    <w:rsid w:val="00533D49"/>
    <w:rsid w:val="00541E77"/>
    <w:rsid w:val="005574CF"/>
    <w:rsid w:val="00567D35"/>
    <w:rsid w:val="00573FF0"/>
    <w:rsid w:val="005A522C"/>
    <w:rsid w:val="005B3020"/>
    <w:rsid w:val="005B3E89"/>
    <w:rsid w:val="005C1B24"/>
    <w:rsid w:val="005D1E81"/>
    <w:rsid w:val="005E1805"/>
    <w:rsid w:val="005E31C7"/>
    <w:rsid w:val="006055F4"/>
    <w:rsid w:val="00670B64"/>
    <w:rsid w:val="00674085"/>
    <w:rsid w:val="006A7310"/>
    <w:rsid w:val="006E2C78"/>
    <w:rsid w:val="006F45E2"/>
    <w:rsid w:val="006F542C"/>
    <w:rsid w:val="006F7F39"/>
    <w:rsid w:val="0070112E"/>
    <w:rsid w:val="00710464"/>
    <w:rsid w:val="007137D8"/>
    <w:rsid w:val="0072290E"/>
    <w:rsid w:val="00723E7A"/>
    <w:rsid w:val="007404D3"/>
    <w:rsid w:val="00765D6F"/>
    <w:rsid w:val="00784236"/>
    <w:rsid w:val="007A5143"/>
    <w:rsid w:val="007A6C7E"/>
    <w:rsid w:val="007B292B"/>
    <w:rsid w:val="007B4978"/>
    <w:rsid w:val="007F7E19"/>
    <w:rsid w:val="00822FD0"/>
    <w:rsid w:val="00843353"/>
    <w:rsid w:val="00850ED2"/>
    <w:rsid w:val="0086594A"/>
    <w:rsid w:val="00875826"/>
    <w:rsid w:val="008B1D87"/>
    <w:rsid w:val="008D3515"/>
    <w:rsid w:val="008E3144"/>
    <w:rsid w:val="008F2AF5"/>
    <w:rsid w:val="008F7EA5"/>
    <w:rsid w:val="0092452D"/>
    <w:rsid w:val="00942478"/>
    <w:rsid w:val="0095731E"/>
    <w:rsid w:val="00965137"/>
    <w:rsid w:val="00986499"/>
    <w:rsid w:val="009976B4"/>
    <w:rsid w:val="009A3D98"/>
    <w:rsid w:val="009A605F"/>
    <w:rsid w:val="009B41E8"/>
    <w:rsid w:val="009B5179"/>
    <w:rsid w:val="009B5BE8"/>
    <w:rsid w:val="009C2C3D"/>
    <w:rsid w:val="009C7209"/>
    <w:rsid w:val="009D7510"/>
    <w:rsid w:val="009E4734"/>
    <w:rsid w:val="009F608D"/>
    <w:rsid w:val="009F6C8B"/>
    <w:rsid w:val="00A0761B"/>
    <w:rsid w:val="00A105F4"/>
    <w:rsid w:val="00A34B26"/>
    <w:rsid w:val="00A4270F"/>
    <w:rsid w:val="00A45772"/>
    <w:rsid w:val="00A65BF4"/>
    <w:rsid w:val="00A70E60"/>
    <w:rsid w:val="00AA71F9"/>
    <w:rsid w:val="00AB20C3"/>
    <w:rsid w:val="00AB728F"/>
    <w:rsid w:val="00AD0E2A"/>
    <w:rsid w:val="00AD213D"/>
    <w:rsid w:val="00B20264"/>
    <w:rsid w:val="00B20E1A"/>
    <w:rsid w:val="00B2641F"/>
    <w:rsid w:val="00B2712A"/>
    <w:rsid w:val="00B55938"/>
    <w:rsid w:val="00B67C58"/>
    <w:rsid w:val="00B725F1"/>
    <w:rsid w:val="00B76FB4"/>
    <w:rsid w:val="00B77A38"/>
    <w:rsid w:val="00B80411"/>
    <w:rsid w:val="00BB740B"/>
    <w:rsid w:val="00BE37E4"/>
    <w:rsid w:val="00BE75CE"/>
    <w:rsid w:val="00C4260D"/>
    <w:rsid w:val="00C56F1F"/>
    <w:rsid w:val="00C75285"/>
    <w:rsid w:val="00CA60E8"/>
    <w:rsid w:val="00CC4027"/>
    <w:rsid w:val="00CD4929"/>
    <w:rsid w:val="00CE577E"/>
    <w:rsid w:val="00D00048"/>
    <w:rsid w:val="00D237C0"/>
    <w:rsid w:val="00D3383F"/>
    <w:rsid w:val="00D36EC9"/>
    <w:rsid w:val="00D61106"/>
    <w:rsid w:val="00D62D67"/>
    <w:rsid w:val="00D6553D"/>
    <w:rsid w:val="00DB718D"/>
    <w:rsid w:val="00DC28F1"/>
    <w:rsid w:val="00DF43D1"/>
    <w:rsid w:val="00E04B0E"/>
    <w:rsid w:val="00E17053"/>
    <w:rsid w:val="00E272AE"/>
    <w:rsid w:val="00E325C2"/>
    <w:rsid w:val="00E32EC0"/>
    <w:rsid w:val="00E337F2"/>
    <w:rsid w:val="00E456ED"/>
    <w:rsid w:val="00E4620A"/>
    <w:rsid w:val="00EC015C"/>
    <w:rsid w:val="00EC4C37"/>
    <w:rsid w:val="00EE2B0C"/>
    <w:rsid w:val="00F14559"/>
    <w:rsid w:val="00F42F1F"/>
    <w:rsid w:val="00F53D26"/>
    <w:rsid w:val="00F541B2"/>
    <w:rsid w:val="00F93220"/>
    <w:rsid w:val="00FA3D50"/>
    <w:rsid w:val="00FA63D2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68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2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3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7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CE1F9-BFDE-4EEC-81DE-9244A835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0</TotalTime>
  <Pages>1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Suma, różnica, iloczyn, iloraz, wyrażenie</cp:keywords>
  <cp:lastModifiedBy>Ania</cp:lastModifiedBy>
  <cp:revision>2</cp:revision>
  <cp:lastPrinted>2013-08-18T17:43:00Z</cp:lastPrinted>
  <dcterms:created xsi:type="dcterms:W3CDTF">2013-08-29T14:33:00Z</dcterms:created>
  <dcterms:modified xsi:type="dcterms:W3CDTF">2013-08-29T14:33:00Z</dcterms:modified>
</cp:coreProperties>
</file>